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D47" w:rsidRPr="00556D47" w:rsidRDefault="00556D47" w:rsidP="00556D47">
      <w:pPr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</w:pPr>
      <w:r w:rsidRPr="00556D47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  <w:t>GRAF ÖDERLAND</w:t>
      </w:r>
    </w:p>
    <w:p w:rsidR="00556D47" w:rsidRPr="00556D47" w:rsidRDefault="00556D47" w:rsidP="00556D47">
      <w:pPr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</w:pPr>
      <w:r w:rsidRPr="00556D47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  <w:t>EINE MORITAT IN ZWÖLF BILDERN</w:t>
      </w:r>
      <w:r w:rsidRPr="00556D47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  <w:br/>
        <w:t>von Max Frisch</w:t>
      </w:r>
      <w:r w:rsidRPr="00556D47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  <w:br/>
        <w:t>REGIE: Claudia Bossard</w:t>
      </w:r>
    </w:p>
    <w:p w:rsidR="00556D47" w:rsidRPr="00556D47" w:rsidRDefault="00556D47" w:rsidP="00556D47">
      <w:pPr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</w:pPr>
      <w:r w:rsidRPr="00556D47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  <w:t>PFAUEN</w:t>
      </w:r>
      <w:r w:rsidRPr="00556D47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  <w:br/>
        <w:t>PREMIERE: 25.09.2025</w:t>
      </w:r>
      <w:r w:rsidRPr="00556D47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  <w:br/>
        <w:t>2 Stunden 15 Minuten (keine Pause)</w:t>
      </w:r>
    </w:p>
    <w:p w:rsidR="000D1AEC" w:rsidRPr="003F7F99" w:rsidRDefault="000D1AEC" w:rsidP="00986D9C">
      <w:pPr>
        <w:rPr>
          <w:sz w:val="22"/>
          <w:szCs w:val="22"/>
        </w:rPr>
      </w:pPr>
    </w:p>
    <w:p w:rsidR="00664922" w:rsidRPr="003F7F99" w:rsidRDefault="00664922" w:rsidP="00986D9C">
      <w:pPr>
        <w:rPr>
          <w:sz w:val="22"/>
          <w:szCs w:val="22"/>
        </w:rPr>
      </w:pPr>
    </w:p>
    <w:p w:rsidR="00664922" w:rsidRPr="003F7F99" w:rsidRDefault="00664922" w:rsidP="00664922">
      <w:pPr>
        <w:rPr>
          <w:rFonts w:cs="Arial"/>
          <w:color w:val="000000" w:themeColor="text1"/>
          <w:sz w:val="22"/>
          <w:szCs w:val="22"/>
        </w:rPr>
      </w:pPr>
      <w:r w:rsidRPr="003F7F99">
        <w:rPr>
          <w:rFonts w:cs="Arial"/>
          <w:color w:val="000000" w:themeColor="text1"/>
          <w:sz w:val="22"/>
          <w:szCs w:val="22"/>
        </w:rPr>
        <w:t>PRESSEFOTOS</w:t>
      </w:r>
    </w:p>
    <w:p w:rsidR="000C13D1" w:rsidRDefault="000C13D1" w:rsidP="00986D9C">
      <w:pPr>
        <w:rPr>
          <w:rFonts w:cs="Arial"/>
          <w:color w:val="000000" w:themeColor="text1"/>
          <w:sz w:val="22"/>
          <w:szCs w:val="22"/>
        </w:rPr>
      </w:pPr>
    </w:p>
    <w:p w:rsidR="00664922" w:rsidRPr="003F7F99" w:rsidRDefault="00664922" w:rsidP="00986D9C">
      <w:pPr>
        <w:rPr>
          <w:sz w:val="22"/>
          <w:szCs w:val="22"/>
        </w:rPr>
      </w:pPr>
      <w:r w:rsidRPr="003F7F99">
        <w:rPr>
          <w:rFonts w:cs="Arial"/>
          <w:color w:val="000000" w:themeColor="text1"/>
          <w:sz w:val="22"/>
          <w:szCs w:val="22"/>
        </w:rPr>
        <w:t xml:space="preserve">© </w:t>
      </w:r>
      <w:r w:rsidR="000C13D1">
        <w:rPr>
          <w:rFonts w:asciiTheme="majorHAnsi" w:hAnsiTheme="majorHAnsi" w:cstheme="majorHAnsi"/>
          <w:color w:val="1A1918"/>
          <w:shd w:val="clear" w:color="auto" w:fill="FFFFFF"/>
        </w:rPr>
        <w:t>EIKE WALKENHORST</w:t>
      </w:r>
    </w:p>
    <w:p w:rsidR="005C62C7" w:rsidRPr="003F7F99" w:rsidRDefault="005C62C7" w:rsidP="00986D9C">
      <w:pPr>
        <w:rPr>
          <w:sz w:val="22"/>
          <w:szCs w:val="22"/>
        </w:rPr>
      </w:pPr>
    </w:p>
    <w:p w:rsidR="005C62C7" w:rsidRPr="003F7F99" w:rsidRDefault="005C62C7" w:rsidP="00986D9C">
      <w:pPr>
        <w:rPr>
          <w:sz w:val="22"/>
          <w:szCs w:val="22"/>
        </w:rPr>
      </w:pPr>
      <w:r w:rsidRPr="003F7F99">
        <w:rPr>
          <w:sz w:val="22"/>
          <w:szCs w:val="22"/>
        </w:rPr>
        <w:t>Bildlegende Von links nach rechts:</w:t>
      </w:r>
    </w:p>
    <w:p w:rsidR="00664922" w:rsidRPr="003F7F99" w:rsidRDefault="00664922" w:rsidP="00986D9C">
      <w:pPr>
        <w:rPr>
          <w:sz w:val="22"/>
          <w:szCs w:val="22"/>
        </w:rPr>
      </w:pPr>
    </w:p>
    <w:p w:rsidR="000C13D1" w:rsidRPr="000C13D1" w:rsidRDefault="000C13D1" w:rsidP="000C13D1">
      <w:pPr>
        <w:pStyle w:val="Listenabsatz"/>
        <w:numPr>
          <w:ilvl w:val="0"/>
          <w:numId w:val="6"/>
        </w:numPr>
        <w:rPr>
          <w:sz w:val="22"/>
          <w:szCs w:val="22"/>
        </w:rPr>
      </w:pPr>
      <w:r w:rsidRPr="000C13D1">
        <w:rPr>
          <w:sz w:val="22"/>
          <w:szCs w:val="22"/>
        </w:rPr>
        <w:t xml:space="preserve">Lukas </w:t>
      </w:r>
      <w:proofErr w:type="spellStart"/>
      <w:r w:rsidRPr="000C13D1">
        <w:rPr>
          <w:sz w:val="22"/>
          <w:szCs w:val="22"/>
        </w:rPr>
        <w:t>Darnstädt</w:t>
      </w:r>
      <w:proofErr w:type="spellEnd"/>
      <w:r w:rsidRPr="000C13D1">
        <w:rPr>
          <w:sz w:val="22"/>
          <w:szCs w:val="22"/>
        </w:rPr>
        <w:t xml:space="preserve">, Thomas </w:t>
      </w:r>
      <w:proofErr w:type="spellStart"/>
      <w:r w:rsidRPr="000C13D1">
        <w:rPr>
          <w:sz w:val="22"/>
          <w:szCs w:val="22"/>
        </w:rPr>
        <w:t>Wodianka</w:t>
      </w:r>
      <w:proofErr w:type="spellEnd"/>
    </w:p>
    <w:p w:rsidR="000C13D1" w:rsidRPr="000C13D1" w:rsidRDefault="000C13D1" w:rsidP="000C13D1">
      <w:pPr>
        <w:pStyle w:val="Listenabsatz"/>
        <w:numPr>
          <w:ilvl w:val="0"/>
          <w:numId w:val="6"/>
        </w:numP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</w:pPr>
      <w:r>
        <w:t xml:space="preserve">Thomas </w:t>
      </w:r>
      <w:proofErr w:type="spellStart"/>
      <w:r>
        <w:t>Wodianka</w:t>
      </w:r>
      <w:proofErr w:type="spellEnd"/>
    </w:p>
    <w:p w:rsidR="000C13D1" w:rsidRPr="000C13D1" w:rsidRDefault="000C13D1" w:rsidP="000C13D1">
      <w:pPr>
        <w:pStyle w:val="Listenabsatz"/>
        <w:numPr>
          <w:ilvl w:val="0"/>
          <w:numId w:val="6"/>
        </w:numP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</w:pPr>
      <w:r>
        <w:t xml:space="preserve">Thomas </w:t>
      </w:r>
      <w:proofErr w:type="spellStart"/>
      <w:r>
        <w:t>Wodianka</w:t>
      </w:r>
      <w:proofErr w:type="spellEnd"/>
    </w:p>
    <w:p w:rsidR="000C13D1" w:rsidRPr="000C13D1" w:rsidRDefault="000C13D1" w:rsidP="000C13D1">
      <w:pPr>
        <w:pStyle w:val="Listenabsatz"/>
        <w:numPr>
          <w:ilvl w:val="0"/>
          <w:numId w:val="6"/>
        </w:numP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</w:pPr>
      <w:r>
        <w:t xml:space="preserve">Steven </w:t>
      </w:r>
      <w:proofErr w:type="spellStart"/>
      <w:r>
        <w:t>Sowah</w:t>
      </w:r>
      <w:proofErr w:type="spellEnd"/>
    </w:p>
    <w:p w:rsidR="000C13D1" w:rsidRPr="000C13D1" w:rsidRDefault="000C13D1" w:rsidP="000C13D1">
      <w:pPr>
        <w:pStyle w:val="Listenabsatz"/>
        <w:numPr>
          <w:ilvl w:val="0"/>
          <w:numId w:val="6"/>
        </w:numP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</w:pPr>
      <w:r>
        <w:t xml:space="preserve">Lukas </w:t>
      </w:r>
      <w:proofErr w:type="spellStart"/>
      <w:r>
        <w:t>Darnstädt</w:t>
      </w:r>
      <w:proofErr w:type="spellEnd"/>
    </w:p>
    <w:p w:rsidR="000C13D1" w:rsidRPr="000C13D1" w:rsidRDefault="000C13D1" w:rsidP="000C13D1">
      <w:pPr>
        <w:pStyle w:val="Listenabsatz"/>
        <w:numPr>
          <w:ilvl w:val="0"/>
          <w:numId w:val="6"/>
        </w:numP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</w:pPr>
      <w:r>
        <w:t>Henri Mertens</w:t>
      </w:r>
    </w:p>
    <w:p w:rsidR="000C13D1" w:rsidRPr="000C13D1" w:rsidRDefault="000C13D1" w:rsidP="000C13D1">
      <w:pPr>
        <w:pStyle w:val="Listenabsatz"/>
        <w:numPr>
          <w:ilvl w:val="0"/>
          <w:numId w:val="6"/>
        </w:numP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</w:pPr>
      <w:r>
        <w:t xml:space="preserve">Henri Mertens, Lukas </w:t>
      </w:r>
      <w:proofErr w:type="spellStart"/>
      <w:r>
        <w:t>Darnstädt</w:t>
      </w:r>
      <w:proofErr w:type="spellEnd"/>
    </w:p>
    <w:p w:rsidR="000C13D1" w:rsidRPr="000C13D1" w:rsidRDefault="000C13D1" w:rsidP="000C13D1">
      <w:pPr>
        <w:pStyle w:val="Listenabsatz"/>
        <w:numPr>
          <w:ilvl w:val="0"/>
          <w:numId w:val="6"/>
        </w:numP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</w:pPr>
      <w:r>
        <w:t xml:space="preserve">Lukas </w:t>
      </w:r>
      <w:proofErr w:type="spellStart"/>
      <w:r>
        <w:t>Darnsstädt</w:t>
      </w:r>
      <w:proofErr w:type="spellEnd"/>
      <w:r>
        <w:t>, Henri Mertens</w:t>
      </w:r>
    </w:p>
    <w:p w:rsidR="000C13D1" w:rsidRPr="000C13D1" w:rsidRDefault="000C13D1" w:rsidP="000C13D1">
      <w:pPr>
        <w:pStyle w:val="Listenabsatz"/>
        <w:numPr>
          <w:ilvl w:val="0"/>
          <w:numId w:val="6"/>
        </w:numP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</w:pPr>
      <w:proofErr w:type="spellStart"/>
      <w:r>
        <w:t>Laina</w:t>
      </w:r>
      <w:proofErr w:type="spellEnd"/>
      <w:r>
        <w:t xml:space="preserve"> Schwarz, Thomas </w:t>
      </w:r>
      <w:proofErr w:type="spellStart"/>
      <w:r>
        <w:t>Wodianka</w:t>
      </w:r>
      <w:proofErr w:type="spellEnd"/>
    </w:p>
    <w:p w:rsidR="000C13D1" w:rsidRPr="000C13D1" w:rsidRDefault="000C13D1" w:rsidP="000C13D1">
      <w:pPr>
        <w:pStyle w:val="Listenabsatz"/>
        <w:numPr>
          <w:ilvl w:val="0"/>
          <w:numId w:val="6"/>
        </w:numP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</w:pPr>
      <w:r>
        <w:t xml:space="preserve">Thomas </w:t>
      </w:r>
      <w:proofErr w:type="spellStart"/>
      <w:r>
        <w:t>Wodianka</w:t>
      </w:r>
      <w:proofErr w:type="spellEnd"/>
    </w:p>
    <w:p w:rsidR="000C13D1" w:rsidRPr="000C13D1" w:rsidRDefault="000C13D1" w:rsidP="000C13D1">
      <w:pPr>
        <w:pStyle w:val="Listenabsatz"/>
        <w:numPr>
          <w:ilvl w:val="0"/>
          <w:numId w:val="6"/>
        </w:numP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</w:pPr>
      <w:r>
        <w:t xml:space="preserve">Steven </w:t>
      </w:r>
      <w:proofErr w:type="spellStart"/>
      <w:r>
        <w:t>Sowah</w:t>
      </w:r>
      <w:proofErr w:type="spellEnd"/>
    </w:p>
    <w:p w:rsidR="000C13D1" w:rsidRPr="000C13D1" w:rsidRDefault="000C13D1" w:rsidP="000C13D1">
      <w:pPr>
        <w:pStyle w:val="Listenabsatz"/>
        <w:numPr>
          <w:ilvl w:val="0"/>
          <w:numId w:val="6"/>
        </w:numP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</w:pPr>
      <w:r>
        <w:t xml:space="preserve">Steven </w:t>
      </w:r>
      <w:proofErr w:type="spellStart"/>
      <w:r>
        <w:t>Sowah</w:t>
      </w:r>
      <w:proofErr w:type="spellEnd"/>
      <w:r>
        <w:t xml:space="preserve">, Henri Mertens, </w:t>
      </w:r>
    </w:p>
    <w:p w:rsidR="000C13D1" w:rsidRPr="000C13D1" w:rsidRDefault="000C13D1" w:rsidP="000C13D1">
      <w:pPr>
        <w:pStyle w:val="Listenabsatz"/>
        <w:numPr>
          <w:ilvl w:val="0"/>
          <w:numId w:val="6"/>
        </w:numP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</w:pPr>
      <w:r>
        <w:t>–</w:t>
      </w:r>
    </w:p>
    <w:p w:rsidR="000C13D1" w:rsidRPr="000C13D1" w:rsidRDefault="000C13D1" w:rsidP="000C13D1">
      <w:pPr>
        <w:pStyle w:val="Listenabsatz"/>
        <w:numPr>
          <w:ilvl w:val="0"/>
          <w:numId w:val="6"/>
        </w:numPr>
        <w:rPr>
          <w:rStyle w:val="Hyperlink"/>
          <w:rFonts w:ascii="Helvetica" w:hAnsi="Helvetica" w:cs="Helvetica"/>
          <w:color w:val="000000"/>
          <w:sz w:val="27"/>
          <w:szCs w:val="27"/>
          <w:u w:val="none"/>
          <w:bdr w:val="none" w:sz="0" w:space="0" w:color="auto" w:frame="1"/>
        </w:rPr>
      </w:pPr>
      <w:r>
        <w:t xml:space="preserve">Steven </w:t>
      </w:r>
      <w:proofErr w:type="spellStart"/>
      <w:r>
        <w:t>Sowah</w:t>
      </w:r>
      <w:proofErr w:type="spellEnd"/>
      <w:r>
        <w:fldChar w:fldCharType="begin"/>
      </w:r>
      <w:r>
        <w:instrText xml:space="preserve"> HYPERLINK "https://www.schauspielhaus.ch/de/personen/35416/lukas-darnstaedt" </w:instrText>
      </w:r>
      <w:r>
        <w:fldChar w:fldCharType="separate"/>
      </w:r>
    </w:p>
    <w:p w:rsidR="000C13D1" w:rsidRDefault="000C13D1" w:rsidP="000C13D1">
      <w:pPr>
        <w:jc w:val="center"/>
        <w:textAlignment w:val="baseline"/>
        <w:rPr>
          <w:caps/>
        </w:rPr>
      </w:pPr>
    </w:p>
    <w:p w:rsidR="005C62C7" w:rsidRPr="000C13D1" w:rsidRDefault="000C13D1" w:rsidP="000C13D1">
      <w:pPr>
        <w:rPr>
          <w:sz w:val="22"/>
          <w:szCs w:val="22"/>
        </w:rPr>
      </w:pPr>
      <w:r>
        <w:fldChar w:fldCharType="end"/>
      </w:r>
    </w:p>
    <w:p w:rsidR="00556D47" w:rsidRPr="00556D47" w:rsidRDefault="00556D47" w:rsidP="00556D47">
      <w:pPr>
        <w:rPr>
          <w:caps/>
        </w:rPr>
      </w:pPr>
      <w:bookmarkStart w:id="0" w:name="_GoBack"/>
      <w:bookmarkEnd w:id="0"/>
      <w:r w:rsidRPr="00556D47">
        <w:rPr>
          <w:caps/>
        </w:rPr>
        <w:t>REGIE</w:t>
      </w:r>
      <w:r>
        <w:rPr>
          <w:caps/>
        </w:rPr>
        <w:t xml:space="preserve"> </w:t>
      </w:r>
      <w:hyperlink r:id="rId7" w:history="1">
        <w:r w:rsidRPr="00556D47">
          <w:rPr>
            <w:rStyle w:val="Hyperlink"/>
            <w:caps/>
          </w:rPr>
          <w:t>Claudia Bossard</w:t>
        </w:r>
      </w:hyperlink>
    </w:p>
    <w:p w:rsidR="00556D47" w:rsidRPr="00556D47" w:rsidRDefault="00556D47" w:rsidP="00556D47">
      <w:pPr>
        <w:rPr>
          <w:caps/>
        </w:rPr>
      </w:pPr>
      <w:r w:rsidRPr="00556D47">
        <w:rPr>
          <w:caps/>
        </w:rPr>
        <w:t>Bühne und Kostüme</w:t>
      </w:r>
      <w:r>
        <w:rPr>
          <w:caps/>
        </w:rPr>
        <w:t xml:space="preserve"> </w:t>
      </w:r>
      <w:hyperlink r:id="rId8" w:history="1">
        <w:r w:rsidRPr="00556D47">
          <w:rPr>
            <w:rStyle w:val="Hyperlink"/>
            <w:caps/>
          </w:rPr>
          <w:t>Romy Springsguth</w:t>
        </w:r>
      </w:hyperlink>
    </w:p>
    <w:p w:rsidR="00556D47" w:rsidRPr="00556D47" w:rsidRDefault="00556D47" w:rsidP="00556D47">
      <w:pPr>
        <w:rPr>
          <w:caps/>
        </w:rPr>
      </w:pPr>
      <w:r w:rsidRPr="00556D47">
        <w:rPr>
          <w:caps/>
        </w:rPr>
        <w:t>Mitarbeit Bühne</w:t>
      </w:r>
      <w:r>
        <w:rPr>
          <w:caps/>
        </w:rPr>
        <w:t xml:space="preserve"> </w:t>
      </w:r>
      <w:hyperlink r:id="rId9" w:history="1">
        <w:r w:rsidRPr="00556D47">
          <w:rPr>
            <w:rStyle w:val="Hyperlink"/>
            <w:caps/>
          </w:rPr>
          <w:t>Yuni Hwang</w:t>
        </w:r>
      </w:hyperlink>
    </w:p>
    <w:p w:rsidR="00556D47" w:rsidRPr="00556D47" w:rsidRDefault="00556D47" w:rsidP="00556D47">
      <w:pPr>
        <w:rPr>
          <w:caps/>
        </w:rPr>
      </w:pPr>
      <w:r w:rsidRPr="00556D47">
        <w:rPr>
          <w:caps/>
        </w:rPr>
        <w:t>Musik &amp; Video</w:t>
      </w:r>
      <w:r>
        <w:rPr>
          <w:caps/>
        </w:rPr>
        <w:t xml:space="preserve"> </w:t>
      </w:r>
      <w:hyperlink r:id="rId10" w:history="1">
        <w:r w:rsidRPr="00556D47">
          <w:rPr>
            <w:rStyle w:val="Hyperlink"/>
            <w:caps/>
          </w:rPr>
          <w:t>Jacob Suske</w:t>
        </w:r>
      </w:hyperlink>
    </w:p>
    <w:p w:rsidR="00556D47" w:rsidRPr="00556D47" w:rsidRDefault="00556D47" w:rsidP="00556D47">
      <w:pPr>
        <w:rPr>
          <w:caps/>
        </w:rPr>
      </w:pPr>
      <w:r w:rsidRPr="00556D47">
        <w:rPr>
          <w:caps/>
        </w:rPr>
        <w:t>Licht</w:t>
      </w:r>
      <w:r>
        <w:rPr>
          <w:caps/>
        </w:rPr>
        <w:t xml:space="preserve"> </w:t>
      </w:r>
      <w:hyperlink r:id="rId11" w:history="1">
        <w:r w:rsidRPr="00556D47">
          <w:rPr>
            <w:rStyle w:val="Hyperlink"/>
            <w:caps/>
          </w:rPr>
          <w:t>Christoph Kunz</w:t>
        </w:r>
      </w:hyperlink>
    </w:p>
    <w:p w:rsidR="00556D47" w:rsidRPr="00556D47" w:rsidRDefault="00556D47" w:rsidP="00556D47">
      <w:pPr>
        <w:rPr>
          <w:caps/>
        </w:rPr>
      </w:pPr>
      <w:r w:rsidRPr="00556D47">
        <w:rPr>
          <w:caps/>
        </w:rPr>
        <w:t>Dramaturgie</w:t>
      </w:r>
      <w:r>
        <w:rPr>
          <w:caps/>
        </w:rPr>
        <w:t xml:space="preserve"> </w:t>
      </w:r>
      <w:hyperlink r:id="rId12" w:history="1">
        <w:r w:rsidRPr="00556D47">
          <w:rPr>
            <w:rStyle w:val="Hyperlink"/>
            <w:caps/>
          </w:rPr>
          <w:t>Nina Rühmeier</w:t>
        </w:r>
      </w:hyperlink>
    </w:p>
    <w:p w:rsidR="00556D47" w:rsidRPr="00556D47" w:rsidRDefault="00556D47" w:rsidP="00556D47">
      <w:pPr>
        <w:rPr>
          <w:caps/>
        </w:rPr>
      </w:pPr>
      <w:r w:rsidRPr="00556D47">
        <w:rPr>
          <w:caps/>
        </w:rPr>
        <w:t>Regieassistenz</w:t>
      </w:r>
      <w:r>
        <w:rPr>
          <w:caps/>
        </w:rPr>
        <w:t xml:space="preserve"> </w:t>
      </w:r>
      <w:hyperlink r:id="rId13" w:history="1">
        <w:r w:rsidRPr="00556D47">
          <w:rPr>
            <w:rStyle w:val="Hyperlink"/>
            <w:caps/>
          </w:rPr>
          <w:t>Philipp Stevens</w:t>
        </w:r>
      </w:hyperlink>
    </w:p>
    <w:p w:rsidR="00556D47" w:rsidRPr="00556D47" w:rsidRDefault="00556D47" w:rsidP="00556D47">
      <w:pPr>
        <w:rPr>
          <w:caps/>
        </w:rPr>
      </w:pPr>
      <w:r w:rsidRPr="00556D47">
        <w:rPr>
          <w:caps/>
        </w:rPr>
        <w:t>Bühnenbildassistenz</w:t>
      </w:r>
      <w:r>
        <w:rPr>
          <w:caps/>
        </w:rPr>
        <w:t xml:space="preserve"> </w:t>
      </w:r>
      <w:r w:rsidRPr="00556D47">
        <w:rPr>
          <w:caps/>
        </w:rPr>
        <w:t>Julia Im Obersteg</w:t>
      </w:r>
    </w:p>
    <w:p w:rsidR="00556D47" w:rsidRPr="00556D47" w:rsidRDefault="00556D47" w:rsidP="00556D47">
      <w:pPr>
        <w:rPr>
          <w:caps/>
        </w:rPr>
      </w:pPr>
      <w:r w:rsidRPr="00556D47">
        <w:rPr>
          <w:caps/>
        </w:rPr>
        <w:t>Kostümbildassistenz</w:t>
      </w:r>
      <w:r>
        <w:rPr>
          <w:caps/>
        </w:rPr>
        <w:t xml:space="preserve"> </w:t>
      </w:r>
      <w:r w:rsidRPr="00556D47">
        <w:rPr>
          <w:caps/>
        </w:rPr>
        <w:t>Sandra-Laura Axinte</w:t>
      </w:r>
    </w:p>
    <w:p w:rsidR="00556D47" w:rsidRPr="00556D47" w:rsidRDefault="00556D47" w:rsidP="00556D47">
      <w:pPr>
        <w:rPr>
          <w:caps/>
        </w:rPr>
      </w:pPr>
      <w:r w:rsidRPr="00556D47">
        <w:rPr>
          <w:caps/>
        </w:rPr>
        <w:t>Regiehospitanz</w:t>
      </w:r>
      <w:r>
        <w:rPr>
          <w:caps/>
        </w:rPr>
        <w:t xml:space="preserve"> </w:t>
      </w:r>
      <w:r w:rsidRPr="00556D47">
        <w:rPr>
          <w:caps/>
        </w:rPr>
        <w:t>Anna Glünz</w:t>
      </w:r>
    </w:p>
    <w:p w:rsidR="00556D47" w:rsidRPr="00556D47" w:rsidRDefault="00556D47" w:rsidP="00556D47">
      <w:pPr>
        <w:rPr>
          <w:caps/>
        </w:rPr>
      </w:pPr>
      <w:r w:rsidRPr="00556D47">
        <w:rPr>
          <w:caps/>
        </w:rPr>
        <w:t>Bühnenbildhospitanz</w:t>
      </w:r>
      <w:r>
        <w:rPr>
          <w:caps/>
        </w:rPr>
        <w:t xml:space="preserve"> </w:t>
      </w:r>
      <w:r w:rsidRPr="00556D47">
        <w:rPr>
          <w:caps/>
        </w:rPr>
        <w:t>Hannah Ehre</w:t>
      </w:r>
    </w:p>
    <w:p w:rsidR="00556D47" w:rsidRPr="00556D47" w:rsidRDefault="00556D47" w:rsidP="00556D47">
      <w:pPr>
        <w:rPr>
          <w:caps/>
        </w:rPr>
      </w:pPr>
      <w:r w:rsidRPr="00556D47">
        <w:rPr>
          <w:caps/>
        </w:rPr>
        <w:t>Kostümbildhospitanz</w:t>
      </w:r>
      <w:r>
        <w:rPr>
          <w:caps/>
        </w:rPr>
        <w:t xml:space="preserve"> </w:t>
      </w:r>
      <w:r w:rsidRPr="00556D47">
        <w:rPr>
          <w:caps/>
        </w:rPr>
        <w:t>Lea Colombo</w:t>
      </w:r>
    </w:p>
    <w:p w:rsidR="00556D47" w:rsidRPr="00556D47" w:rsidRDefault="00556D47" w:rsidP="00556D47">
      <w:pPr>
        <w:rPr>
          <w:caps/>
        </w:rPr>
      </w:pPr>
      <w:r w:rsidRPr="00556D47">
        <w:rPr>
          <w:caps/>
        </w:rPr>
        <w:t>Inspizienz</w:t>
      </w:r>
      <w:r>
        <w:rPr>
          <w:caps/>
        </w:rPr>
        <w:t xml:space="preserve"> </w:t>
      </w:r>
      <w:r w:rsidRPr="00556D47">
        <w:rPr>
          <w:caps/>
        </w:rPr>
        <w:t>Dayen Tuskan</w:t>
      </w:r>
    </w:p>
    <w:p w:rsidR="00556D47" w:rsidRPr="00556D47" w:rsidRDefault="00556D47" w:rsidP="00556D47">
      <w:pPr>
        <w:rPr>
          <w:caps/>
        </w:rPr>
      </w:pPr>
      <w:r w:rsidRPr="00556D47">
        <w:rPr>
          <w:caps/>
        </w:rPr>
        <w:t>Soufflage</w:t>
      </w:r>
      <w:r>
        <w:rPr>
          <w:caps/>
        </w:rPr>
        <w:t xml:space="preserve"> </w:t>
      </w:r>
      <w:r w:rsidRPr="00556D47">
        <w:rPr>
          <w:caps/>
        </w:rPr>
        <w:t>Katja Weppler</w:t>
      </w:r>
    </w:p>
    <w:p w:rsidR="005C62C7" w:rsidRPr="00986D9C" w:rsidRDefault="005C62C7" w:rsidP="00986D9C"/>
    <w:sectPr w:rsidR="005C62C7" w:rsidRPr="00986D9C" w:rsidSect="00ED44DA">
      <w:headerReference w:type="default" r:id="rId14"/>
      <w:headerReference w:type="first" r:id="rId15"/>
      <w:pgSz w:w="11906" w:h="16838" w:code="9"/>
      <w:pgMar w:top="618" w:right="1712" w:bottom="1418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D9C" w:rsidRDefault="00986D9C" w:rsidP="00C36F5B">
      <w:r>
        <w:separator/>
      </w:r>
    </w:p>
  </w:endnote>
  <w:endnote w:type="continuationSeparator" w:id="0">
    <w:p w:rsidR="00986D9C" w:rsidRDefault="00986D9C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D9C" w:rsidRDefault="00986D9C" w:rsidP="00C36F5B">
      <w:r>
        <w:separator/>
      </w:r>
    </w:p>
  </w:footnote>
  <w:footnote w:type="continuationSeparator" w:id="0">
    <w:p w:rsidR="00986D9C" w:rsidRDefault="00986D9C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51E" w:rsidRDefault="00B9351E" w:rsidP="00B9351E">
    <w:pPr>
      <w:pStyle w:val="Kopfzeile"/>
      <w:spacing w:line="20" w:lineRule="exact"/>
    </w:pPr>
    <w:bookmarkStart w:id="1" w:name="_Hlk198564857"/>
    <w:bookmarkStart w:id="2" w:name="_Hlk198564858"/>
    <w:r>
      <w:rPr>
        <w:noProof/>
        <w:lang w:eastAsia="de-CH"/>
      </w:rPr>
      <w:drawing>
        <wp:anchor distT="0" distB="0" distL="114300" distR="114300" simplePos="0" relativeHeight="251664384" behindDoc="0" locked="1" layoutInCell="1" allowOverlap="1" wp14:anchorId="77836342" wp14:editId="312FA961">
          <wp:simplePos x="0" y="0"/>
          <wp:positionH relativeFrom="page">
            <wp:posOffset>2635250</wp:posOffset>
          </wp:positionH>
          <wp:positionV relativeFrom="page">
            <wp:posOffset>9991090</wp:posOffset>
          </wp:positionV>
          <wp:extent cx="2298240" cy="461160"/>
          <wp:effectExtent l="0" t="0" r="0" b="0"/>
          <wp:wrapNone/>
          <wp:docPr id="1585342883" name="adr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5342883" name="adr_rgb_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98240" cy="461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  <w:bookmarkEnd w:id="2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8A1D5E" w:rsidP="00244CD5">
    <w:pPr>
      <w:pStyle w:val="Kopfzeile"/>
      <w:spacing w:after="2430"/>
    </w:pPr>
    <w:r>
      <w:rPr>
        <w:noProof/>
        <w:lang w:eastAsia="de-CH"/>
      </w:rPr>
      <w:drawing>
        <wp:anchor distT="0" distB="0" distL="114300" distR="114300" simplePos="0" relativeHeight="251661312" behindDoc="0" locked="1" layoutInCell="1" allowOverlap="1" wp14:anchorId="149918C4" wp14:editId="0D2A774E">
          <wp:simplePos x="0" y="0"/>
          <wp:positionH relativeFrom="page">
            <wp:posOffset>2635250</wp:posOffset>
          </wp:positionH>
          <wp:positionV relativeFrom="page">
            <wp:posOffset>9991090</wp:posOffset>
          </wp:positionV>
          <wp:extent cx="2298240" cy="461160"/>
          <wp:effectExtent l="0" t="0" r="0" b="0"/>
          <wp:wrapNone/>
          <wp:docPr id="1304900279" name="adr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4900279" name="adr_rgb_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98240" cy="461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CH"/>
      </w:rPr>
      <w:drawing>
        <wp:anchor distT="0" distB="0" distL="114300" distR="114300" simplePos="0" relativeHeight="251660288" behindDoc="0" locked="1" layoutInCell="1" allowOverlap="1" wp14:anchorId="78F9BF42" wp14:editId="44F1D94F">
          <wp:simplePos x="0" y="0"/>
          <wp:positionH relativeFrom="page">
            <wp:posOffset>269875</wp:posOffset>
          </wp:positionH>
          <wp:positionV relativeFrom="page">
            <wp:posOffset>144145</wp:posOffset>
          </wp:positionV>
          <wp:extent cx="7021080" cy="863640"/>
          <wp:effectExtent l="0" t="0" r="8890" b="0"/>
          <wp:wrapNone/>
          <wp:docPr id="609265729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9265729" name="logo_rgb_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021080" cy="86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E92EF3"/>
    <w:multiLevelType w:val="hybridMultilevel"/>
    <w:tmpl w:val="B36E1804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3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4" w15:restartNumberingAfterBreak="0">
    <w:nsid w:val="34AE2C7E"/>
    <w:multiLevelType w:val="multilevel"/>
    <w:tmpl w:val="6B5AC13A"/>
    <w:numStyleLink w:val="AufzhlungListe"/>
  </w:abstractNum>
  <w:abstractNum w:abstractNumId="5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D9C"/>
    <w:rsid w:val="00024C94"/>
    <w:rsid w:val="000B60A8"/>
    <w:rsid w:val="000C042B"/>
    <w:rsid w:val="000C13D1"/>
    <w:rsid w:val="000D1AEC"/>
    <w:rsid w:val="0014700E"/>
    <w:rsid w:val="001549D8"/>
    <w:rsid w:val="00156078"/>
    <w:rsid w:val="0017443A"/>
    <w:rsid w:val="001B37BA"/>
    <w:rsid w:val="001D2FAB"/>
    <w:rsid w:val="00236EF0"/>
    <w:rsid w:val="00244CD5"/>
    <w:rsid w:val="002E2303"/>
    <w:rsid w:val="00376117"/>
    <w:rsid w:val="003F7F99"/>
    <w:rsid w:val="00424482"/>
    <w:rsid w:val="0042534E"/>
    <w:rsid w:val="00426BAA"/>
    <w:rsid w:val="004444CE"/>
    <w:rsid w:val="00453F80"/>
    <w:rsid w:val="004944C8"/>
    <w:rsid w:val="004F5F41"/>
    <w:rsid w:val="005237E9"/>
    <w:rsid w:val="00546E9D"/>
    <w:rsid w:val="00556D47"/>
    <w:rsid w:val="005C62C7"/>
    <w:rsid w:val="005F665C"/>
    <w:rsid w:val="006074CC"/>
    <w:rsid w:val="00615D9C"/>
    <w:rsid w:val="00617896"/>
    <w:rsid w:val="00664922"/>
    <w:rsid w:val="006A3F70"/>
    <w:rsid w:val="0078126D"/>
    <w:rsid w:val="00791622"/>
    <w:rsid w:val="007A0CB7"/>
    <w:rsid w:val="007C3AE8"/>
    <w:rsid w:val="007F5613"/>
    <w:rsid w:val="00801C1F"/>
    <w:rsid w:val="00882C70"/>
    <w:rsid w:val="008A1D5E"/>
    <w:rsid w:val="0093052C"/>
    <w:rsid w:val="0095195E"/>
    <w:rsid w:val="00986D9C"/>
    <w:rsid w:val="009906A4"/>
    <w:rsid w:val="00A04836"/>
    <w:rsid w:val="00A820A2"/>
    <w:rsid w:val="00A8268B"/>
    <w:rsid w:val="00A8687B"/>
    <w:rsid w:val="00B237C7"/>
    <w:rsid w:val="00B71D23"/>
    <w:rsid w:val="00B82C1A"/>
    <w:rsid w:val="00B9351E"/>
    <w:rsid w:val="00BD01E7"/>
    <w:rsid w:val="00C27D0B"/>
    <w:rsid w:val="00C36F5B"/>
    <w:rsid w:val="00C6392F"/>
    <w:rsid w:val="00D262C1"/>
    <w:rsid w:val="00D26F89"/>
    <w:rsid w:val="00D72024"/>
    <w:rsid w:val="00E161C5"/>
    <w:rsid w:val="00E6715D"/>
    <w:rsid w:val="00ED44DA"/>
    <w:rsid w:val="00F34CF6"/>
    <w:rsid w:val="00F743E1"/>
    <w:rsid w:val="00F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530F3ECD"/>
  <w15:chartTrackingRefBased/>
  <w15:docId w15:val="{4FCE8AD4-E2A4-4D0C-B636-609B17EC5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82C1A"/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</w:p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paragraph" w:styleId="StandardWeb">
    <w:name w:val="Normal (Web)"/>
    <w:basedOn w:val="Standard"/>
    <w:uiPriority w:val="99"/>
    <w:semiHidden/>
    <w:unhideWhenUsed/>
    <w:rsid w:val="005C6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customStyle="1" w:styleId="production-info-stage">
    <w:name w:val="production-info-stage"/>
    <w:basedOn w:val="Absatz-Standardschriftart"/>
    <w:rsid w:val="005C62C7"/>
  </w:style>
  <w:style w:type="character" w:styleId="Hyperlink">
    <w:name w:val="Hyperlink"/>
    <w:basedOn w:val="Absatz-Standardschriftart"/>
    <w:uiPriority w:val="99"/>
    <w:unhideWhenUsed/>
    <w:rsid w:val="005C62C7"/>
    <w:rPr>
      <w:color w:val="0000FF"/>
      <w:u w:val="single"/>
    </w:rPr>
  </w:style>
  <w:style w:type="paragraph" w:styleId="Listenabsatz">
    <w:name w:val="List Paragraph"/>
    <w:basedOn w:val="Standard"/>
    <w:uiPriority w:val="34"/>
    <w:rsid w:val="000C13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7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1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04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91424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200936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3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11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73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72542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624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116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7861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43655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470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14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303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18692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247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53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825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2752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042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4203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204787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60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639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5305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52897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10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871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45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005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080448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964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412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372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91523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879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5798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940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04131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855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1317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78194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525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246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2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4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  <w:divsChild>
            <w:div w:id="1706519984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1540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8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71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1001212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95555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94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8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7712731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45549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14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38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942275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49510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0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642182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63441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57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88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809567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80139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0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3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5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  <w:divsChild>
            <w:div w:id="110056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39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27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9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976712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87198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93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88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00716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42580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2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64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631014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85279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02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882730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36564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82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08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7066259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48204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8118733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94242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22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38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672923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932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67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54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1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11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9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93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263958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16778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19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05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851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50578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810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816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955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942953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023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73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115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4635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774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127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8602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862821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796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138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956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29028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413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56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570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856890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88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62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84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3299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875147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509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54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1393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763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959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57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631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46801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821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620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765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50161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204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5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33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2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3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04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  <w:divsChild>
            <w:div w:id="26372778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1895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18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23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5645381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63645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87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32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229626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20999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7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79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3755194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592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33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81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912586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40379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61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28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1777331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96642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6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0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  <w:divsChild>
            <w:div w:id="175833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58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11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896946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08746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56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5230133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36239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61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43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294622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6190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23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48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686030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53635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8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36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5162992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205923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71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61886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60438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1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7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8432302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93174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9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92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50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2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67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91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46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21196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94453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699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472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919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540388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031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644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258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6569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321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954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0731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458374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198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80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0212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36001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885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68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6447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200284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897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079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147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78730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588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212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63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880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39779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10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6167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5029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8022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66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0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658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74852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573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22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247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7025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15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100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6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25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13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  <w:divsChild>
                        <w:div w:id="176287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78138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330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402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472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31979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178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949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8928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78175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759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19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875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85735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001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796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091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414591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425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8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5583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85716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357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04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227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  <w:divsChild>
                        <w:div w:id="109582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13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00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5402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11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62947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758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752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48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76631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16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359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852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05080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956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385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401102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120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1260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6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auspielhaus.ch/de/personen/34806/romy-springsguth?origin=34802" TargetMode="External"/><Relationship Id="rId13" Type="http://schemas.openxmlformats.org/officeDocument/2006/relationships/hyperlink" Target="https://www.schauspielhaus.ch/de/personen/28370/philipp-stevens?origin=3480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chauspielhaus.ch/de/personen/34804/claudia-bossard?origin=34802" TargetMode="External"/><Relationship Id="rId12" Type="http://schemas.openxmlformats.org/officeDocument/2006/relationships/hyperlink" Target="https://www.schauspielhaus.ch/de/personen/10192/nina-ruehmeier?origin=34802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chauspielhaus.ch/de/personen/2415/christoph-kunz?origin=34802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schauspielhaus.ch/de/personen/34808/jacob-suske?origin=348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hauspielhaus.ch/de/personen/34830/yuni-hwang?origin=34802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6%20-%20Vorlagen\25_26\schauspielhaus_brief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schauspielhaus_brief.dotm</Template>
  <TotalTime>0</TotalTime>
  <Pages>2</Pages>
  <Words>221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Fenercioglu Kaye</dc:creator>
  <cp:keywords/>
  <dc:description/>
  <cp:lastModifiedBy>Fenercioglu Kaye</cp:lastModifiedBy>
  <cp:revision>3</cp:revision>
  <cp:lastPrinted>2024-06-24T13:01:00Z</cp:lastPrinted>
  <dcterms:created xsi:type="dcterms:W3CDTF">2025-09-24T17:03:00Z</dcterms:created>
  <dcterms:modified xsi:type="dcterms:W3CDTF">2025-09-25T12:48:00Z</dcterms:modified>
</cp:coreProperties>
</file>